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931" w:type="dxa"/>
        <w:tblLayout w:type="fixed"/>
        <w:tblLook w:val="01E0" w:firstRow="1" w:lastRow="1" w:firstColumn="1" w:lastColumn="1" w:noHBand="0" w:noVBand="0"/>
      </w:tblPr>
      <w:tblGrid>
        <w:gridCol w:w="2001"/>
        <w:gridCol w:w="1198"/>
        <w:gridCol w:w="2700"/>
        <w:gridCol w:w="2700"/>
        <w:gridCol w:w="1080"/>
      </w:tblGrid>
      <w:tr w:rsidR="00131CA4" w:rsidRPr="00F01C2B" w:rsidTr="0057728D">
        <w:trPr>
          <w:trHeight w:val="1613"/>
          <w:jc w:val="center"/>
        </w:trPr>
        <w:tc>
          <w:tcPr>
            <w:tcW w:w="2001" w:type="dxa"/>
          </w:tcPr>
          <w:p w:rsidR="00131CA4" w:rsidRPr="00F01C2B" w:rsidRDefault="00131CA4" w:rsidP="0057728D">
            <w:pPr>
              <w:jc w:val="center"/>
              <w:rPr>
                <w:rFonts w:ascii="Calibri" w:eastAsia="Calibri" w:hAnsi="Calibri"/>
              </w:rPr>
            </w:pPr>
          </w:p>
          <w:p w:rsidR="00131CA4" w:rsidRPr="00F01C2B" w:rsidRDefault="006E0B1F" w:rsidP="0057728D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740EFDD0" wp14:editId="7E2BF8BD">
                  <wp:extent cx="1160780" cy="930275"/>
                  <wp:effectExtent l="19050" t="0" r="1270" b="0"/>
                  <wp:docPr id="1" name="Immagine 1" descr="ue feas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ue feas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780" cy="93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8" w:type="dxa"/>
          </w:tcPr>
          <w:p w:rsidR="00131CA4" w:rsidRPr="00F01C2B" w:rsidRDefault="00131CA4" w:rsidP="0057728D">
            <w:pPr>
              <w:jc w:val="center"/>
              <w:rPr>
                <w:rFonts w:ascii="Calibri" w:eastAsia="Calibri" w:hAnsi="Calibri"/>
              </w:rPr>
            </w:pPr>
          </w:p>
          <w:p w:rsidR="00131CA4" w:rsidRDefault="006E0B1F" w:rsidP="0057728D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77F26551" wp14:editId="2925BB9B">
                  <wp:extent cx="532765" cy="588645"/>
                  <wp:effectExtent l="19050" t="0" r="635" b="0"/>
                  <wp:docPr id="2" name="Immagine 2" descr="repubblica_italiana_emblem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repubblica_italiana_emblem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CA4" w:rsidRPr="00F01C2B" w:rsidRDefault="00131CA4" w:rsidP="0057728D">
            <w:pPr>
              <w:jc w:val="center"/>
              <w:rPr>
                <w:rFonts w:ascii="Tahoma" w:eastAsia="Calibri" w:hAnsi="Tahoma" w:cs="Tahoma"/>
                <w:i/>
              </w:rPr>
            </w:pPr>
            <w:r w:rsidRPr="00C94D5F">
              <w:rPr>
                <w:rFonts w:ascii="Kunstler Script" w:hAnsi="Kunstler Script" w:cs="Kunstler Script"/>
                <w:position w:val="1"/>
                <w:sz w:val="16"/>
                <w:szCs w:val="16"/>
              </w:rPr>
              <w:t>Repubblica</w:t>
            </w:r>
            <w:r w:rsidRPr="00C94D5F">
              <w:rPr>
                <w:rFonts w:ascii="Kunstler Script" w:hAnsi="Kunstler Script" w:cs="Kunstler Script"/>
                <w:spacing w:val="8"/>
                <w:position w:val="1"/>
                <w:sz w:val="16"/>
                <w:szCs w:val="16"/>
              </w:rPr>
              <w:t xml:space="preserve"> </w:t>
            </w:r>
            <w:r w:rsidRPr="00C94D5F">
              <w:rPr>
                <w:rFonts w:ascii="Kunstler Script" w:hAnsi="Kunstler Script" w:cs="Kunstler Script"/>
                <w:w w:val="101"/>
                <w:position w:val="1"/>
                <w:sz w:val="16"/>
                <w:szCs w:val="16"/>
              </w:rPr>
              <w:t>Italiana</w:t>
            </w:r>
          </w:p>
        </w:tc>
        <w:tc>
          <w:tcPr>
            <w:tcW w:w="2700" w:type="dxa"/>
          </w:tcPr>
          <w:p w:rsidR="00131CA4" w:rsidRDefault="00131CA4" w:rsidP="0057728D">
            <w:pPr>
              <w:jc w:val="center"/>
            </w:pPr>
          </w:p>
          <w:p w:rsidR="00131CA4" w:rsidRPr="00F01C2B" w:rsidRDefault="006E0B1F" w:rsidP="0057728D">
            <w:pPr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 wp14:anchorId="279AE16F" wp14:editId="7BC714AB">
                  <wp:extent cx="469265" cy="540385"/>
                  <wp:effectExtent l="19050" t="0" r="6985" b="0"/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1CA4" w:rsidRPr="005F706F" w:rsidRDefault="00131CA4" w:rsidP="0057728D">
            <w:pPr>
              <w:spacing w:before="120"/>
              <w:jc w:val="center"/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</w:pP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REGION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E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-1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UT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ÒN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O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>M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4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D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 xml:space="preserve">E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>S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w w:val="101"/>
                <w:sz w:val="10"/>
                <w:szCs w:val="10"/>
              </w:rPr>
              <w:t>ARDIGN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 xml:space="preserve">A </w:t>
            </w:r>
          </w:p>
          <w:p w:rsidR="00131CA4" w:rsidRPr="00F01C2B" w:rsidRDefault="00131CA4" w:rsidP="0057728D">
            <w:pPr>
              <w:jc w:val="center"/>
              <w:rPr>
                <w:rFonts w:ascii="Calibri" w:eastAsia="Calibri" w:hAnsi="Calibri"/>
              </w:rPr>
            </w:pP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REGION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E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-1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UT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ON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O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2"/>
                <w:sz w:val="10"/>
                <w:szCs w:val="10"/>
              </w:rPr>
              <w:t>M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4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>DEL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3"/>
                <w:sz w:val="10"/>
                <w:szCs w:val="10"/>
              </w:rPr>
              <w:t>L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z w:val="10"/>
                <w:szCs w:val="10"/>
              </w:rPr>
              <w:t>A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sz w:val="10"/>
                <w:szCs w:val="10"/>
              </w:rPr>
              <w:t xml:space="preserve"> 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>S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spacing w:val="1"/>
                <w:w w:val="101"/>
                <w:sz w:val="10"/>
                <w:szCs w:val="10"/>
              </w:rPr>
              <w:t>ARDEGN</w:t>
            </w:r>
            <w:r w:rsidRPr="005F706F">
              <w:rPr>
                <w:rFonts w:ascii="Futura Std Book" w:hAnsi="Futura Std Book" w:cs="Futura Std Book"/>
                <w:b/>
                <w:bCs/>
                <w:color w:val="120C14"/>
                <w:w w:val="101"/>
                <w:sz w:val="10"/>
                <w:szCs w:val="10"/>
              </w:rPr>
              <w:t>A</w:t>
            </w:r>
            <w:r>
              <w:rPr>
                <w:rStyle w:val="Rimandocommento"/>
              </w:rPr>
              <w:t xml:space="preserve"> </w:t>
            </w:r>
          </w:p>
        </w:tc>
        <w:tc>
          <w:tcPr>
            <w:tcW w:w="2700" w:type="dxa"/>
          </w:tcPr>
          <w:p w:rsidR="00131CA4" w:rsidRPr="00F01C2B" w:rsidRDefault="00131CA4" w:rsidP="0057728D">
            <w:pPr>
              <w:jc w:val="center"/>
              <w:rPr>
                <w:rFonts w:ascii="Calibri" w:eastAsia="Calibri" w:hAnsi="Calibri"/>
              </w:rPr>
            </w:pPr>
          </w:p>
          <w:p w:rsidR="00131CA4" w:rsidRPr="00F01C2B" w:rsidRDefault="006E0B1F" w:rsidP="0057728D">
            <w:pPr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1F70F0EA" wp14:editId="4AD7002C">
                  <wp:extent cx="1630045" cy="501015"/>
                  <wp:effectExtent l="19050" t="0" r="8255" b="0"/>
                  <wp:docPr id="4" name="Immagine 4" descr="Logo PS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Logo PS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045" cy="5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</w:tcPr>
          <w:p w:rsidR="00131CA4" w:rsidRPr="00F01C2B" w:rsidRDefault="00131CA4" w:rsidP="0057728D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  <w:p w:rsidR="00131CA4" w:rsidRPr="00F01C2B" w:rsidRDefault="006E0B1F" w:rsidP="0057728D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352E768B" wp14:editId="5286952D">
                  <wp:extent cx="540385" cy="540385"/>
                  <wp:effectExtent l="19050" t="0" r="0" b="0"/>
                  <wp:docPr id="5" name="Immagine 5" descr="logo_lea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 descr="logo_lea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060E" w:rsidRDefault="003F7B99" w:rsidP="004A060E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</w:rPr>
      </w:pPr>
      <w:r w:rsidRPr="002644D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0269C42" wp14:editId="644540E7">
            <wp:extent cx="2620645" cy="1071245"/>
            <wp:effectExtent l="19050" t="0" r="8255" b="0"/>
            <wp:docPr id="7" name="Immagine 7" descr="LOGO GAL - G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 descr="LOGO GAL - GIF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0672" t="24870" r="10556" b="28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645" cy="107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A060E" w:rsidRDefault="004A060E" w:rsidP="004A060E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</w:rPr>
      </w:pPr>
    </w:p>
    <w:p w:rsidR="004A060E" w:rsidRDefault="004A060E" w:rsidP="004A060E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20"/>
          <w:szCs w:val="20"/>
        </w:rPr>
      </w:pPr>
    </w:p>
    <w:p w:rsidR="005D4401" w:rsidRPr="00C4611B" w:rsidRDefault="005D4401" w:rsidP="005D4401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iCs/>
        </w:rPr>
      </w:pPr>
      <w:r w:rsidRPr="00C4611B">
        <w:rPr>
          <w:rFonts w:ascii="Arial" w:hAnsi="Arial" w:cs="Arial"/>
          <w:b/>
          <w:iCs/>
        </w:rPr>
        <w:t>Misura 31</w:t>
      </w:r>
      <w:r w:rsidR="00C4611B" w:rsidRPr="00C4611B">
        <w:rPr>
          <w:rFonts w:ascii="Arial" w:hAnsi="Arial" w:cs="Arial"/>
          <w:b/>
          <w:iCs/>
        </w:rPr>
        <w:t>3</w:t>
      </w:r>
      <w:r w:rsidRPr="00C4611B">
        <w:rPr>
          <w:rFonts w:ascii="Arial" w:hAnsi="Arial" w:cs="Arial"/>
          <w:b/>
          <w:i/>
          <w:iCs/>
        </w:rPr>
        <w:t xml:space="preserve"> – </w:t>
      </w:r>
      <w:r w:rsidR="00C4611B" w:rsidRPr="00C4611B">
        <w:rPr>
          <w:rFonts w:ascii="Arial" w:hAnsi="Arial" w:cs="Arial"/>
          <w:bCs/>
          <w:i/>
        </w:rPr>
        <w:t>I</w:t>
      </w:r>
      <w:r w:rsidR="00134F7B">
        <w:rPr>
          <w:rFonts w:ascii="Arial" w:hAnsi="Arial" w:cs="Arial"/>
          <w:bCs/>
          <w:i/>
        </w:rPr>
        <w:t>ncentivazione di attività</w:t>
      </w:r>
      <w:r w:rsidR="00134F7B" w:rsidRPr="00C4611B">
        <w:rPr>
          <w:rFonts w:ascii="Arial" w:hAnsi="Arial" w:cs="Arial"/>
          <w:bCs/>
          <w:i/>
        </w:rPr>
        <w:t xml:space="preserve"> turistiche</w:t>
      </w:r>
    </w:p>
    <w:p w:rsidR="005D4401" w:rsidRPr="00C4611B" w:rsidRDefault="005D4401" w:rsidP="005D4401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</w:rPr>
      </w:pPr>
      <w:r w:rsidRPr="00C4611B">
        <w:rPr>
          <w:rFonts w:ascii="Arial" w:hAnsi="Arial" w:cs="Arial"/>
          <w:b/>
          <w:iCs/>
        </w:rPr>
        <w:t>Bando pubblico per l’ammissione ai finanziamenti dell’</w:t>
      </w:r>
      <w:r w:rsidR="00C4611B" w:rsidRPr="00C4611B">
        <w:rPr>
          <w:rFonts w:ascii="Arial" w:hAnsi="Arial" w:cs="Arial"/>
          <w:b/>
          <w:iCs/>
        </w:rPr>
        <w:t>A</w:t>
      </w:r>
      <w:r w:rsidRPr="00C4611B">
        <w:rPr>
          <w:rFonts w:ascii="Arial" w:hAnsi="Arial" w:cs="Arial"/>
          <w:b/>
          <w:iCs/>
        </w:rPr>
        <w:t xml:space="preserve">zione </w:t>
      </w:r>
      <w:r w:rsidR="00F148B4">
        <w:rPr>
          <w:rFonts w:ascii="Arial" w:hAnsi="Arial" w:cs="Arial"/>
          <w:b/>
          <w:iCs/>
        </w:rPr>
        <w:t>3</w:t>
      </w:r>
    </w:p>
    <w:p w:rsidR="004A060E" w:rsidRPr="00C4611B" w:rsidRDefault="005D4401" w:rsidP="005D4401">
      <w:pPr>
        <w:jc w:val="center"/>
        <w:rPr>
          <w:rFonts w:ascii="Arial" w:hAnsi="Arial" w:cs="Arial"/>
          <w:i/>
          <w:iCs/>
        </w:rPr>
      </w:pPr>
      <w:r w:rsidRPr="00C4611B">
        <w:rPr>
          <w:rFonts w:ascii="Arial" w:hAnsi="Arial" w:cs="Arial"/>
          <w:i/>
          <w:iCs/>
        </w:rPr>
        <w:t>“</w:t>
      </w:r>
      <w:r w:rsidR="00C4611B" w:rsidRPr="00C4611B">
        <w:rPr>
          <w:rFonts w:ascii="Arial" w:hAnsi="Arial" w:cs="Arial"/>
          <w:bCs/>
          <w:i/>
        </w:rPr>
        <w:t>Acquisizione di servizi inerenti il turismo in area rurale</w:t>
      </w:r>
      <w:r w:rsidRPr="00C4611B">
        <w:rPr>
          <w:rFonts w:ascii="Arial" w:hAnsi="Arial" w:cs="Arial"/>
          <w:i/>
          <w:iCs/>
        </w:rPr>
        <w:t>”</w:t>
      </w:r>
    </w:p>
    <w:p w:rsidR="005D4401" w:rsidRDefault="005D4401" w:rsidP="005D4401">
      <w:pPr>
        <w:jc w:val="center"/>
        <w:rPr>
          <w:rFonts w:ascii="Calibri,Bold" w:hAnsi="Calibri,Bold" w:cs="Calibri,Bold"/>
          <w:b/>
          <w:bCs/>
        </w:rPr>
      </w:pPr>
    </w:p>
    <w:p w:rsidR="001943AC" w:rsidRPr="004A060E" w:rsidRDefault="004A060E" w:rsidP="004A060E">
      <w:pPr>
        <w:jc w:val="center"/>
        <w:rPr>
          <w:i/>
        </w:rPr>
      </w:pPr>
      <w:r w:rsidRPr="004A060E">
        <w:rPr>
          <w:rFonts w:ascii="Calibri-Bold" w:hAnsi="Calibri-Bold" w:cs="Calibri-Bold"/>
          <w:b/>
          <w:bCs/>
          <w:sz w:val="36"/>
          <w:szCs w:val="36"/>
        </w:rPr>
        <w:t xml:space="preserve">Allegato </w:t>
      </w:r>
      <w:r w:rsidR="00C4611B">
        <w:rPr>
          <w:rFonts w:ascii="Calibri-Bold" w:hAnsi="Calibri-Bold" w:cs="Calibri-Bold"/>
          <w:b/>
          <w:bCs/>
          <w:sz w:val="36"/>
          <w:szCs w:val="36"/>
        </w:rPr>
        <w:t>B</w:t>
      </w:r>
      <w:r>
        <w:rPr>
          <w:rFonts w:ascii="Calibri-Bold" w:hAnsi="Calibri-Bold" w:cs="Calibri-Bold"/>
          <w:b/>
          <w:bCs/>
        </w:rPr>
        <w:t xml:space="preserve"> – </w:t>
      </w:r>
      <w:r w:rsidRPr="004A060E">
        <w:rPr>
          <w:rFonts w:ascii="Calibri-Bold" w:hAnsi="Calibri-Bold" w:cs="Calibri-Bold"/>
          <w:b/>
          <w:bCs/>
          <w:i/>
          <w:sz w:val="32"/>
          <w:szCs w:val="32"/>
        </w:rPr>
        <w:t>Riepilogo costi investimento</w:t>
      </w:r>
    </w:p>
    <w:p w:rsidR="001943AC" w:rsidRDefault="001943AC"/>
    <w:p w:rsidR="004A060E" w:rsidRDefault="004A060E">
      <w:pPr>
        <w:rPr>
          <w:rFonts w:ascii="Calibri-Bold" w:hAnsi="Calibri-Bold" w:cs="Calibri-Bold"/>
          <w:b/>
          <w:bCs/>
          <w:sz w:val="22"/>
          <w:szCs w:val="22"/>
        </w:rPr>
      </w:pPr>
      <w:r>
        <w:rPr>
          <w:rFonts w:ascii="Calibri-Bold" w:hAnsi="Calibri-Bold" w:cs="Calibri-Bold"/>
          <w:b/>
          <w:bCs/>
          <w:sz w:val="22"/>
          <w:szCs w:val="22"/>
        </w:rPr>
        <w:t xml:space="preserve">         </w:t>
      </w:r>
    </w:p>
    <w:p w:rsidR="004A060E" w:rsidRDefault="004A060E">
      <w:pPr>
        <w:rPr>
          <w:rFonts w:ascii="Calibri-Bold" w:hAnsi="Calibri-Bold" w:cs="Calibri-Bold"/>
          <w:b/>
          <w:bCs/>
          <w:sz w:val="22"/>
          <w:szCs w:val="22"/>
        </w:rPr>
      </w:pPr>
    </w:p>
    <w:p w:rsidR="001943AC" w:rsidRDefault="004A060E" w:rsidP="004A060E">
      <w:pPr>
        <w:ind w:left="360"/>
      </w:pPr>
      <w:r>
        <w:rPr>
          <w:rFonts w:ascii="Calibri-Bold" w:hAnsi="Calibri-Bold" w:cs="Calibri-Bold"/>
          <w:b/>
          <w:bCs/>
          <w:sz w:val="22"/>
          <w:szCs w:val="22"/>
        </w:rPr>
        <w:t>Riepilogo costi dell'investimento (importi in euro)</w:t>
      </w:r>
    </w:p>
    <w:p w:rsidR="001943AC" w:rsidRDefault="001943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1924"/>
        <w:gridCol w:w="2302"/>
        <w:gridCol w:w="2334"/>
        <w:gridCol w:w="2011"/>
        <w:gridCol w:w="1694"/>
        <w:gridCol w:w="1740"/>
      </w:tblGrid>
      <w:tr w:rsidR="004D0E66" w:rsidRPr="004D0E66">
        <w:trPr>
          <w:trHeight w:val="1343"/>
        </w:trPr>
        <w:tc>
          <w:tcPr>
            <w:tcW w:w="2152" w:type="dxa"/>
            <w:vAlign w:val="center"/>
          </w:tcPr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Importo investimenti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Strutturali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€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(a)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24" w:type="dxa"/>
            <w:vAlign w:val="center"/>
          </w:tcPr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Importo beni mobili e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opere accessorie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€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(b)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02" w:type="dxa"/>
            <w:vAlign w:val="center"/>
          </w:tcPr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0E66">
              <w:rPr>
                <w:rFonts w:ascii="Arial" w:hAnsi="Arial" w:cs="Arial"/>
                <w:b/>
                <w:bCs/>
                <w:sz w:val="20"/>
                <w:szCs w:val="20"/>
              </w:rPr>
              <w:t>Importo totale degli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0E66">
              <w:rPr>
                <w:rFonts w:ascii="Arial" w:hAnsi="Arial" w:cs="Arial"/>
                <w:b/>
                <w:bCs/>
                <w:sz w:val="20"/>
                <w:szCs w:val="20"/>
              </w:rPr>
              <w:t>Investimenti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0E66">
              <w:rPr>
                <w:rFonts w:ascii="Arial" w:hAnsi="Arial" w:cs="Arial"/>
                <w:b/>
                <w:bCs/>
                <w:sz w:val="20"/>
                <w:szCs w:val="20"/>
              </w:rPr>
              <w:t>€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0E66">
              <w:rPr>
                <w:rFonts w:ascii="Arial" w:hAnsi="Arial" w:cs="Arial"/>
                <w:b/>
                <w:bCs/>
                <w:sz w:val="20"/>
                <w:szCs w:val="20"/>
              </w:rPr>
              <w:t>(c = a + b)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34" w:type="dxa"/>
            <w:vAlign w:val="center"/>
          </w:tcPr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Percentuale degli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investimenti strutturali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rispetto al costo totale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degli investimenti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(a/c %)</w:t>
            </w:r>
          </w:p>
        </w:tc>
        <w:tc>
          <w:tcPr>
            <w:tcW w:w="2011" w:type="dxa"/>
            <w:vAlign w:val="center"/>
          </w:tcPr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Spese generali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>€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sz w:val="20"/>
                <w:szCs w:val="20"/>
              </w:rPr>
              <w:t xml:space="preserve">(d = </w:t>
            </w:r>
            <w:proofErr w:type="spellStart"/>
            <w:r w:rsidRPr="004D0E66">
              <w:rPr>
                <w:rFonts w:ascii="Arial" w:hAnsi="Arial" w:cs="Arial"/>
                <w:sz w:val="20"/>
                <w:szCs w:val="20"/>
              </w:rPr>
              <w:t>max</w:t>
            </w:r>
            <w:proofErr w:type="spellEnd"/>
            <w:r w:rsidRPr="004D0E66">
              <w:rPr>
                <w:rFonts w:ascii="Arial" w:hAnsi="Arial" w:cs="Arial"/>
                <w:sz w:val="20"/>
                <w:szCs w:val="20"/>
              </w:rPr>
              <w:t xml:space="preserve"> 10% di c)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94" w:type="dxa"/>
            <w:vAlign w:val="center"/>
          </w:tcPr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0E66">
              <w:rPr>
                <w:rFonts w:ascii="Arial" w:hAnsi="Arial" w:cs="Arial"/>
                <w:b/>
                <w:bCs/>
                <w:sz w:val="20"/>
                <w:szCs w:val="20"/>
              </w:rPr>
              <w:t>Contributo richiesto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0E66">
              <w:rPr>
                <w:rFonts w:ascii="Arial" w:hAnsi="Arial" w:cs="Arial"/>
                <w:b/>
                <w:bCs/>
                <w:sz w:val="20"/>
                <w:szCs w:val="20"/>
              </w:rPr>
              <w:t>€</w:t>
            </w:r>
          </w:p>
        </w:tc>
        <w:tc>
          <w:tcPr>
            <w:tcW w:w="1740" w:type="dxa"/>
            <w:vAlign w:val="center"/>
          </w:tcPr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0E66">
              <w:rPr>
                <w:rFonts w:ascii="Arial" w:hAnsi="Arial" w:cs="Arial"/>
                <w:b/>
                <w:bCs/>
                <w:sz w:val="20"/>
                <w:szCs w:val="20"/>
              </w:rPr>
              <w:t>Costo totale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0E66">
              <w:rPr>
                <w:rFonts w:ascii="Arial" w:hAnsi="Arial" w:cs="Arial"/>
                <w:b/>
                <w:bCs/>
                <w:sz w:val="20"/>
                <w:szCs w:val="20"/>
              </w:rPr>
              <w:t>€</w:t>
            </w:r>
          </w:p>
          <w:p w:rsidR="009919E8" w:rsidRPr="004D0E66" w:rsidRDefault="009919E8" w:rsidP="004D0E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E66">
              <w:rPr>
                <w:rFonts w:ascii="Arial" w:hAnsi="Arial" w:cs="Arial"/>
                <w:b/>
                <w:bCs/>
                <w:sz w:val="20"/>
                <w:szCs w:val="20"/>
              </w:rPr>
              <w:t>(e = c + d)</w:t>
            </w:r>
          </w:p>
          <w:p w:rsidR="009919E8" w:rsidRPr="004D0E6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919E8" w:rsidRPr="00535BD6">
        <w:trPr>
          <w:trHeight w:val="570"/>
        </w:trPr>
        <w:tc>
          <w:tcPr>
            <w:tcW w:w="2152" w:type="dxa"/>
            <w:vAlign w:val="center"/>
          </w:tcPr>
          <w:p w:rsidR="009919E8" w:rsidRPr="00535BD6" w:rsidRDefault="009919E8" w:rsidP="004D0E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1924" w:type="dxa"/>
            <w:vAlign w:val="center"/>
          </w:tcPr>
          <w:p w:rsidR="009919E8" w:rsidRPr="00535BD6" w:rsidRDefault="009919E8" w:rsidP="004D0E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2302" w:type="dxa"/>
            <w:vAlign w:val="center"/>
          </w:tcPr>
          <w:p w:rsidR="009919E8" w:rsidRPr="00535BD6" w:rsidRDefault="009919E8" w:rsidP="004D0E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9919E8" w:rsidRPr="00535BD6" w:rsidRDefault="009919E8" w:rsidP="004D0E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2334" w:type="dxa"/>
            <w:vAlign w:val="center"/>
          </w:tcPr>
          <w:p w:rsidR="009919E8" w:rsidRPr="00535BD6" w:rsidRDefault="009919E8" w:rsidP="004D0E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2011" w:type="dxa"/>
            <w:vAlign w:val="center"/>
          </w:tcPr>
          <w:p w:rsidR="009919E8" w:rsidRPr="00535BD6" w:rsidRDefault="009919E8" w:rsidP="004D0E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1694" w:type="dxa"/>
            <w:vAlign w:val="center"/>
          </w:tcPr>
          <w:p w:rsidR="009919E8" w:rsidRPr="00535BD6" w:rsidRDefault="009919E8" w:rsidP="004D0E6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1740" w:type="dxa"/>
            <w:vAlign w:val="center"/>
          </w:tcPr>
          <w:p w:rsidR="009919E8" w:rsidRPr="00535BD6" w:rsidRDefault="009919E8" w:rsidP="004D0E6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</w:tbl>
    <w:p w:rsidR="006B0A93" w:rsidRPr="001943AC" w:rsidRDefault="006B0A93"/>
    <w:sectPr w:rsidR="006B0A93" w:rsidRPr="001943AC" w:rsidSect="004D0E66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</w:compat>
  <w:rsids>
    <w:rsidRoot w:val="001943AC"/>
    <w:rsid w:val="00022A02"/>
    <w:rsid w:val="00062414"/>
    <w:rsid w:val="000830C0"/>
    <w:rsid w:val="000B702D"/>
    <w:rsid w:val="000F5DC4"/>
    <w:rsid w:val="00131CA4"/>
    <w:rsid w:val="00134F7B"/>
    <w:rsid w:val="00136220"/>
    <w:rsid w:val="00180892"/>
    <w:rsid w:val="001943AC"/>
    <w:rsid w:val="001F760A"/>
    <w:rsid w:val="00271DCD"/>
    <w:rsid w:val="00274077"/>
    <w:rsid w:val="002836EB"/>
    <w:rsid w:val="002938B7"/>
    <w:rsid w:val="002B5E1C"/>
    <w:rsid w:val="00301AB4"/>
    <w:rsid w:val="00390F50"/>
    <w:rsid w:val="003F7B99"/>
    <w:rsid w:val="0040076A"/>
    <w:rsid w:val="00484F30"/>
    <w:rsid w:val="004A060E"/>
    <w:rsid w:val="004D0E66"/>
    <w:rsid w:val="004E74DD"/>
    <w:rsid w:val="004F138F"/>
    <w:rsid w:val="00540562"/>
    <w:rsid w:val="0057728D"/>
    <w:rsid w:val="00583E91"/>
    <w:rsid w:val="005A6B13"/>
    <w:rsid w:val="005D4401"/>
    <w:rsid w:val="0063246B"/>
    <w:rsid w:val="00650C5C"/>
    <w:rsid w:val="006515F8"/>
    <w:rsid w:val="0069234B"/>
    <w:rsid w:val="006A3B29"/>
    <w:rsid w:val="006B0A93"/>
    <w:rsid w:val="006C5E2A"/>
    <w:rsid w:val="006E0B1F"/>
    <w:rsid w:val="006E2171"/>
    <w:rsid w:val="006E272B"/>
    <w:rsid w:val="006E44BF"/>
    <w:rsid w:val="006F353F"/>
    <w:rsid w:val="00715C9F"/>
    <w:rsid w:val="0073493E"/>
    <w:rsid w:val="00737FC8"/>
    <w:rsid w:val="007F1038"/>
    <w:rsid w:val="008A02ED"/>
    <w:rsid w:val="008A27F8"/>
    <w:rsid w:val="008C5FA3"/>
    <w:rsid w:val="008F02FA"/>
    <w:rsid w:val="008F189A"/>
    <w:rsid w:val="009228D8"/>
    <w:rsid w:val="00926E06"/>
    <w:rsid w:val="00954BF8"/>
    <w:rsid w:val="00970969"/>
    <w:rsid w:val="009919E8"/>
    <w:rsid w:val="00993F2D"/>
    <w:rsid w:val="009E3BBD"/>
    <w:rsid w:val="00A11C90"/>
    <w:rsid w:val="00A427AE"/>
    <w:rsid w:val="00A73EFC"/>
    <w:rsid w:val="00A80B8B"/>
    <w:rsid w:val="00A87357"/>
    <w:rsid w:val="00AC0775"/>
    <w:rsid w:val="00AD28A2"/>
    <w:rsid w:val="00B06A88"/>
    <w:rsid w:val="00B60DDB"/>
    <w:rsid w:val="00C32E14"/>
    <w:rsid w:val="00C4611B"/>
    <w:rsid w:val="00C61F4E"/>
    <w:rsid w:val="00C652B4"/>
    <w:rsid w:val="00CA0F5E"/>
    <w:rsid w:val="00CB68D3"/>
    <w:rsid w:val="00D02CF9"/>
    <w:rsid w:val="00D351ED"/>
    <w:rsid w:val="00D65118"/>
    <w:rsid w:val="00D76C7B"/>
    <w:rsid w:val="00E07FB1"/>
    <w:rsid w:val="00E114E1"/>
    <w:rsid w:val="00E378F6"/>
    <w:rsid w:val="00E56A50"/>
    <w:rsid w:val="00EA312A"/>
    <w:rsid w:val="00ED7C9E"/>
    <w:rsid w:val="00F017BB"/>
    <w:rsid w:val="00F0368B"/>
    <w:rsid w:val="00F148B4"/>
    <w:rsid w:val="00F16F65"/>
    <w:rsid w:val="00F3713A"/>
    <w:rsid w:val="00F47BE1"/>
    <w:rsid w:val="00FB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943A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943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ttereCarattere2CarattereCarattereCarattereCarattere">
    <w:name w:val="Carattere Carattere2 Carattere Carattere Carattere Carattere"/>
    <w:basedOn w:val="Normale"/>
    <w:rsid w:val="00C4611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Rimandocommento">
    <w:name w:val="annotation reference"/>
    <w:rsid w:val="00131CA4"/>
    <w:rPr>
      <w:sz w:val="16"/>
      <w:szCs w:val="16"/>
    </w:rPr>
  </w:style>
  <w:style w:type="paragraph" w:styleId="Testofumetto">
    <w:name w:val="Balloon Text"/>
    <w:basedOn w:val="Normale"/>
    <w:link w:val="TestofumettoCarattere"/>
    <w:rsid w:val="00131C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31C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Pc2</cp:lastModifiedBy>
  <cp:revision>3</cp:revision>
  <cp:lastPrinted>2013-12-18T10:58:00Z</cp:lastPrinted>
  <dcterms:created xsi:type="dcterms:W3CDTF">2014-01-07T15:21:00Z</dcterms:created>
  <dcterms:modified xsi:type="dcterms:W3CDTF">2014-01-20T12:47:00Z</dcterms:modified>
</cp:coreProperties>
</file>